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2BF" w:rsidRDefault="00096BCB" w:rsidP="00C123B1">
      <w:pPr>
        <w:rPr>
          <w:rFonts w:ascii="Cambria" w:hAnsi="Cambria" w:cs="Cambria"/>
          <w:lang w:eastAsia="pl-PL"/>
        </w:rPr>
      </w:pPr>
      <w:r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335.5pt;margin-top:-52.25pt;width:132pt;height:132pt;rotation:710465fd;z-index:-5" wrapcoords="-123 0 -123 21477 21600 21477 21600 0 -123 0">
            <v:imagedata r:id="rId8" o:title=""/>
            <w10:wrap type="tight"/>
          </v:shape>
        </w:pict>
      </w:r>
    </w:p>
    <w:p w:rsidR="003D22BF" w:rsidRPr="009F4816" w:rsidRDefault="003D22BF" w:rsidP="000261E6">
      <w:pPr>
        <w:rPr>
          <w:rFonts w:ascii="Cambria" w:hAnsi="Cambria" w:cs="Cambria"/>
          <w:b/>
          <w:bCs/>
          <w:noProof/>
          <w:color w:val="215868"/>
          <w:kern w:val="28"/>
          <w:sz w:val="32"/>
          <w:szCs w:val="32"/>
          <w:lang w:eastAsia="pl-PL"/>
        </w:rPr>
      </w:pPr>
      <w:r w:rsidRPr="009F4816">
        <w:rPr>
          <w:rFonts w:ascii="Cambria" w:hAnsi="Cambria" w:cs="Cambria"/>
          <w:b/>
          <w:bCs/>
          <w:color w:val="215868"/>
          <w:kern w:val="28"/>
          <w:sz w:val="32"/>
          <w:szCs w:val="32"/>
          <w:lang w:eastAsia="pl-PL"/>
        </w:rPr>
        <w:t>ZADANIA</w:t>
      </w:r>
    </w:p>
    <w:p w:rsidR="003D22BF" w:rsidRDefault="003D22BF" w:rsidP="00CC7C6F">
      <w:pPr>
        <w:jc w:val="center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3D22BF" w:rsidRDefault="003D22BF" w:rsidP="00096BCB">
      <w:pPr>
        <w:numPr>
          <w:ilvl w:val="0"/>
          <w:numId w:val="6"/>
        </w:num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9F4816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Trójkąt równoboczny i prostokąt o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 </w:t>
      </w:r>
      <w:r w:rsidRPr="009F4816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szerokości 7 mają równe obwody. 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bookmarkStart w:id="0" w:name="_GoBack"/>
      <w:bookmarkEnd w:id="0"/>
      <w:r w:rsidRPr="009F4816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Bok trójkąta równobocznego równa się długości prostokąta. Oblicz pole tego prostokąta.</w:t>
      </w:r>
    </w:p>
    <w:p w:rsidR="003D22BF" w:rsidRDefault="00096BCB" w:rsidP="009F4816">
      <w:p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9" type="#_x0000_t5" style="position:absolute;margin-left:22pt;margin-top:9.8pt;width:143pt;height:117pt;z-index:2" fillcolor="#6f6" strokecolor="#9c0">
            <v:shadow on="t" type="perspective" opacity=".5" origin=",.5" offset="0,0" matrix=",-56756f,,.5"/>
          </v:shape>
        </w:pict>
      </w:r>
      <w:r>
        <w:rPr>
          <w:noProof/>
          <w:lang w:eastAsia="pl-PL"/>
        </w:rPr>
        <w:pict>
          <v:rect id="_x0000_s1030" style="position:absolute;margin-left:209pt;margin-top:9.8pt;width:192.5pt;height:117pt;z-index:3" fillcolor="#6f6" strokecolor="#9c0">
            <v:shadow on="t" type="perspective" opacity=".5" origin=",.5" offset="0,0" matrix=",-56756f,,.5"/>
          </v:rect>
        </w:pict>
      </w:r>
    </w:p>
    <w:p w:rsidR="003D22BF" w:rsidRDefault="003D22BF" w:rsidP="009F4816">
      <w:p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3D22BF" w:rsidRDefault="003D22BF" w:rsidP="009F4816">
      <w:p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3D22BF" w:rsidRPr="009F4816" w:rsidRDefault="003D22BF" w:rsidP="009F4816">
      <w:p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3D22BF" w:rsidRDefault="00096BCB" w:rsidP="00096BCB">
      <w:pPr>
        <w:numPr>
          <w:ilvl w:val="0"/>
          <w:numId w:val="6"/>
        </w:num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rect id="_x0000_s1031" style="position:absolute;left:0;text-align:left;margin-left:187pt;margin-top:108.3pt;width:275pt;height:90pt;z-index:5" fillcolor="#36f" strokecolor="#33c"/>
        </w:pict>
      </w:r>
      <w:r w:rsidR="003D22BF" w:rsidRPr="009F4816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Obwód prostokąta równa się 44 cm. </w:t>
      </w:r>
      <w:r w:rsidR="003D22BF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 w:rsidR="003D22BF" w:rsidRPr="009F4816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Jeżeli krótszy bok zwiększymy o 3 cm, a dłuższy skrócimy o 6 cm, to otrzymamy </w:t>
      </w:r>
      <w:r w:rsidR="003D22BF" w:rsidRPr="009F4816">
        <w:rPr>
          <w:rFonts w:ascii="Cambria" w:hAnsi="Cambria" w:cs="Cambria"/>
          <w:b/>
          <w:bCs/>
          <w:noProof/>
          <w:color w:val="215868"/>
          <w:kern w:val="28"/>
          <w:sz w:val="32"/>
          <w:szCs w:val="32"/>
          <w:lang w:eastAsia="pl-PL"/>
        </w:rPr>
        <w:t>kwadrat</w:t>
      </w:r>
      <w:r w:rsidR="003D22BF" w:rsidRPr="009F4816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. Oblicz długości boków prostokąta</w:t>
      </w:r>
      <w:r w:rsidR="003D22BF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.</w:t>
      </w:r>
      <w:r w:rsidR="003D22BF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</w:p>
    <w:p w:rsidR="003D22BF" w:rsidRDefault="00096BCB" w:rsidP="009F4816">
      <w:p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rect id="_x0000_s1032" style="position:absolute;margin-left:11pt;margin-top:13pt;width:154pt;height:154pt;z-index:4" fillcolor="#9cf" strokecolor="#36f"/>
        </w:pict>
      </w:r>
    </w:p>
    <w:p w:rsidR="003D22BF" w:rsidRDefault="003D22BF" w:rsidP="009F4816">
      <w:p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3D22BF" w:rsidRPr="00FA6266" w:rsidRDefault="003D22BF" w:rsidP="00224D5B">
      <w:pPr>
        <w:spacing w:line="360" w:lineRule="auto"/>
        <w:rPr>
          <w:noProof/>
          <w:kern w:val="28"/>
          <w:lang w:eastAsia="pl-PL"/>
        </w:rPr>
      </w:pPr>
    </w:p>
    <w:sectPr w:rsidR="003D22BF" w:rsidRPr="00FA6266" w:rsidSect="001400E4">
      <w:headerReference w:type="default" r:id="rId9"/>
      <w:pgSz w:w="11907" w:h="16839" w:code="9"/>
      <w:pgMar w:top="993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BCB" w:rsidRDefault="00096BCB">
      <w:pPr>
        <w:spacing w:after="0" w:line="240" w:lineRule="auto"/>
      </w:pPr>
      <w:r>
        <w:separator/>
      </w:r>
    </w:p>
  </w:endnote>
  <w:endnote w:type="continuationSeparator" w:id="0">
    <w:p w:rsidR="00096BCB" w:rsidRDefault="00096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BCB" w:rsidRDefault="00096BCB">
      <w:pPr>
        <w:spacing w:after="0" w:line="240" w:lineRule="auto"/>
      </w:pPr>
      <w:r>
        <w:separator/>
      </w:r>
    </w:p>
  </w:footnote>
  <w:footnote w:type="continuationSeparator" w:id="0">
    <w:p w:rsidR="00096BCB" w:rsidRDefault="00096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2BF" w:rsidRDefault="00096BCB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03.65pt;width:32.25pt;height:594pt;z-index:2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3D22BF" w:rsidRPr="002C4363" w:rsidRDefault="003D22BF">
                <w:pPr>
                  <w:jc w:val="center"/>
                  <w:rPr>
                    <w:color w:val="FFFFFF"/>
                  </w:rPr>
                </w:pPr>
                <w:r w:rsidRPr="00CC7C6F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Rozwiązywanie zadań tekstowych z zastosowaniem równań</w:t>
                </w:r>
                <w:r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 xml:space="preserve"> – figury geometryczne</w:t>
                </w:r>
                <w:r w:rsidRPr="00FA041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FA0416">
                  <w:rPr>
                    <w:color w:val="FFFFFF"/>
                  </w:rPr>
                  <w:t xml:space="preserve"> </w:t>
                </w:r>
                <w:r>
                  <w:rPr>
                    <w:color w:val="FFFFFF"/>
                  </w:rPr>
                  <w:t xml:space="preserve">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3D22BF" w:rsidRPr="002C4363" w:rsidRDefault="003D22BF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3D22BF" w:rsidRDefault="003D22BF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29014523"/>
    <w:multiLevelType w:val="hybridMultilevel"/>
    <w:tmpl w:val="4670A5EC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1E6"/>
    <w:rsid w:val="00026B64"/>
    <w:rsid w:val="00033585"/>
    <w:rsid w:val="000335B4"/>
    <w:rsid w:val="00034A5D"/>
    <w:rsid w:val="00057357"/>
    <w:rsid w:val="0006064E"/>
    <w:rsid w:val="00060DF6"/>
    <w:rsid w:val="00061311"/>
    <w:rsid w:val="00065FE4"/>
    <w:rsid w:val="0006755C"/>
    <w:rsid w:val="00071C70"/>
    <w:rsid w:val="00076A0C"/>
    <w:rsid w:val="00096BCB"/>
    <w:rsid w:val="000971A1"/>
    <w:rsid w:val="000A0867"/>
    <w:rsid w:val="000A2600"/>
    <w:rsid w:val="000B0AC9"/>
    <w:rsid w:val="000C3545"/>
    <w:rsid w:val="000D10B5"/>
    <w:rsid w:val="000D1D6A"/>
    <w:rsid w:val="000D40A9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A2247"/>
    <w:rsid w:val="001B3C03"/>
    <w:rsid w:val="001F0A36"/>
    <w:rsid w:val="001F5700"/>
    <w:rsid w:val="00200894"/>
    <w:rsid w:val="002011E6"/>
    <w:rsid w:val="002152B5"/>
    <w:rsid w:val="00216359"/>
    <w:rsid w:val="00224D5B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2A82"/>
    <w:rsid w:val="002E7CAF"/>
    <w:rsid w:val="002F4745"/>
    <w:rsid w:val="003012F8"/>
    <w:rsid w:val="00313C00"/>
    <w:rsid w:val="00313C77"/>
    <w:rsid w:val="003164B5"/>
    <w:rsid w:val="00322D94"/>
    <w:rsid w:val="003245E6"/>
    <w:rsid w:val="00335D2A"/>
    <w:rsid w:val="003367CA"/>
    <w:rsid w:val="0034678F"/>
    <w:rsid w:val="00353F0A"/>
    <w:rsid w:val="00363955"/>
    <w:rsid w:val="0036692F"/>
    <w:rsid w:val="00366C37"/>
    <w:rsid w:val="0036777D"/>
    <w:rsid w:val="00367BDF"/>
    <w:rsid w:val="003810ED"/>
    <w:rsid w:val="00382C0E"/>
    <w:rsid w:val="00384396"/>
    <w:rsid w:val="0038484B"/>
    <w:rsid w:val="0038487C"/>
    <w:rsid w:val="00384986"/>
    <w:rsid w:val="0038515A"/>
    <w:rsid w:val="0038668F"/>
    <w:rsid w:val="00386D66"/>
    <w:rsid w:val="00391A6E"/>
    <w:rsid w:val="003B20EB"/>
    <w:rsid w:val="003B51C4"/>
    <w:rsid w:val="003C2150"/>
    <w:rsid w:val="003C50D3"/>
    <w:rsid w:val="003D22BF"/>
    <w:rsid w:val="003E79E5"/>
    <w:rsid w:val="003F6AB7"/>
    <w:rsid w:val="0043523E"/>
    <w:rsid w:val="00440514"/>
    <w:rsid w:val="00444C95"/>
    <w:rsid w:val="00445235"/>
    <w:rsid w:val="00456B46"/>
    <w:rsid w:val="00483427"/>
    <w:rsid w:val="0048674D"/>
    <w:rsid w:val="00487F14"/>
    <w:rsid w:val="00494865"/>
    <w:rsid w:val="00495CF1"/>
    <w:rsid w:val="004C5379"/>
    <w:rsid w:val="004D3BBC"/>
    <w:rsid w:val="004E612C"/>
    <w:rsid w:val="004F659D"/>
    <w:rsid w:val="00524E3C"/>
    <w:rsid w:val="00525657"/>
    <w:rsid w:val="00526002"/>
    <w:rsid w:val="00533D49"/>
    <w:rsid w:val="00541E77"/>
    <w:rsid w:val="00567D35"/>
    <w:rsid w:val="00573FD3"/>
    <w:rsid w:val="0057500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4DC"/>
    <w:rsid w:val="005D1E81"/>
    <w:rsid w:val="005E12F5"/>
    <w:rsid w:val="005E1805"/>
    <w:rsid w:val="005E31C7"/>
    <w:rsid w:val="005E5D03"/>
    <w:rsid w:val="00602A02"/>
    <w:rsid w:val="006055F4"/>
    <w:rsid w:val="00621A99"/>
    <w:rsid w:val="00635B8C"/>
    <w:rsid w:val="006364AD"/>
    <w:rsid w:val="006369DA"/>
    <w:rsid w:val="00637734"/>
    <w:rsid w:val="00652825"/>
    <w:rsid w:val="006541E7"/>
    <w:rsid w:val="00656333"/>
    <w:rsid w:val="0066326B"/>
    <w:rsid w:val="006646CA"/>
    <w:rsid w:val="00670B64"/>
    <w:rsid w:val="00674085"/>
    <w:rsid w:val="006854F3"/>
    <w:rsid w:val="006C3566"/>
    <w:rsid w:val="006D3270"/>
    <w:rsid w:val="006E6451"/>
    <w:rsid w:val="006F0410"/>
    <w:rsid w:val="006F45E2"/>
    <w:rsid w:val="006F542C"/>
    <w:rsid w:val="006F7F39"/>
    <w:rsid w:val="0070112E"/>
    <w:rsid w:val="007019AE"/>
    <w:rsid w:val="00710464"/>
    <w:rsid w:val="00710F39"/>
    <w:rsid w:val="007137D8"/>
    <w:rsid w:val="0072290E"/>
    <w:rsid w:val="00723E7A"/>
    <w:rsid w:val="007404D3"/>
    <w:rsid w:val="007406D8"/>
    <w:rsid w:val="00744622"/>
    <w:rsid w:val="007646BC"/>
    <w:rsid w:val="00784236"/>
    <w:rsid w:val="00786B2F"/>
    <w:rsid w:val="00793A5B"/>
    <w:rsid w:val="007A1EF6"/>
    <w:rsid w:val="007A3C57"/>
    <w:rsid w:val="007A5143"/>
    <w:rsid w:val="007B1667"/>
    <w:rsid w:val="007B4978"/>
    <w:rsid w:val="007D0166"/>
    <w:rsid w:val="007E71C0"/>
    <w:rsid w:val="007F6E27"/>
    <w:rsid w:val="007F7E19"/>
    <w:rsid w:val="00807254"/>
    <w:rsid w:val="00811777"/>
    <w:rsid w:val="00815B14"/>
    <w:rsid w:val="00822FD0"/>
    <w:rsid w:val="00843353"/>
    <w:rsid w:val="00850ED2"/>
    <w:rsid w:val="00863F70"/>
    <w:rsid w:val="008647E8"/>
    <w:rsid w:val="0086594A"/>
    <w:rsid w:val="0087262D"/>
    <w:rsid w:val="00874829"/>
    <w:rsid w:val="00875826"/>
    <w:rsid w:val="00886633"/>
    <w:rsid w:val="008A173B"/>
    <w:rsid w:val="008A2553"/>
    <w:rsid w:val="008A587D"/>
    <w:rsid w:val="008A7D0B"/>
    <w:rsid w:val="008C3BDB"/>
    <w:rsid w:val="008D3515"/>
    <w:rsid w:val="008E0E29"/>
    <w:rsid w:val="008E3144"/>
    <w:rsid w:val="008F2AF5"/>
    <w:rsid w:val="008F7EA5"/>
    <w:rsid w:val="0090720A"/>
    <w:rsid w:val="00911D3A"/>
    <w:rsid w:val="00923D27"/>
    <w:rsid w:val="0092452D"/>
    <w:rsid w:val="009306AC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4816"/>
    <w:rsid w:val="009F608D"/>
    <w:rsid w:val="009F6862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C5C81"/>
    <w:rsid w:val="00AD0E2A"/>
    <w:rsid w:val="00AD213D"/>
    <w:rsid w:val="00AF7E19"/>
    <w:rsid w:val="00B20264"/>
    <w:rsid w:val="00B20E1A"/>
    <w:rsid w:val="00B2641F"/>
    <w:rsid w:val="00B2712A"/>
    <w:rsid w:val="00B27A6C"/>
    <w:rsid w:val="00B528D2"/>
    <w:rsid w:val="00B55938"/>
    <w:rsid w:val="00B67C58"/>
    <w:rsid w:val="00B71DFC"/>
    <w:rsid w:val="00B725F1"/>
    <w:rsid w:val="00B76FB4"/>
    <w:rsid w:val="00B77A38"/>
    <w:rsid w:val="00B80411"/>
    <w:rsid w:val="00B96B00"/>
    <w:rsid w:val="00BB740B"/>
    <w:rsid w:val="00BC3506"/>
    <w:rsid w:val="00BD3AFD"/>
    <w:rsid w:val="00BD704E"/>
    <w:rsid w:val="00BE37E4"/>
    <w:rsid w:val="00BE75CE"/>
    <w:rsid w:val="00C123B1"/>
    <w:rsid w:val="00C25310"/>
    <w:rsid w:val="00C34D7F"/>
    <w:rsid w:val="00C4260D"/>
    <w:rsid w:val="00C56F1F"/>
    <w:rsid w:val="00C73231"/>
    <w:rsid w:val="00C73DB8"/>
    <w:rsid w:val="00C75285"/>
    <w:rsid w:val="00C86A10"/>
    <w:rsid w:val="00CA60E8"/>
    <w:rsid w:val="00CB5855"/>
    <w:rsid w:val="00CB6A6A"/>
    <w:rsid w:val="00CC4027"/>
    <w:rsid w:val="00CC7C6F"/>
    <w:rsid w:val="00CD4929"/>
    <w:rsid w:val="00CD6123"/>
    <w:rsid w:val="00CE577E"/>
    <w:rsid w:val="00D00048"/>
    <w:rsid w:val="00D055A4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476AE"/>
    <w:rsid w:val="00D61106"/>
    <w:rsid w:val="00D623FB"/>
    <w:rsid w:val="00D62D67"/>
    <w:rsid w:val="00D6553D"/>
    <w:rsid w:val="00D75403"/>
    <w:rsid w:val="00D7577B"/>
    <w:rsid w:val="00D90B1D"/>
    <w:rsid w:val="00DA1DCA"/>
    <w:rsid w:val="00DB718D"/>
    <w:rsid w:val="00DC28F1"/>
    <w:rsid w:val="00DE4947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504F5"/>
    <w:rsid w:val="00E6075E"/>
    <w:rsid w:val="00E81087"/>
    <w:rsid w:val="00EC015C"/>
    <w:rsid w:val="00EC4C37"/>
    <w:rsid w:val="00EC6BF1"/>
    <w:rsid w:val="00ED65FA"/>
    <w:rsid w:val="00EE2065"/>
    <w:rsid w:val="00EE2B0C"/>
    <w:rsid w:val="00EF2CB1"/>
    <w:rsid w:val="00EF6334"/>
    <w:rsid w:val="00F13A03"/>
    <w:rsid w:val="00F42F1F"/>
    <w:rsid w:val="00F45D0A"/>
    <w:rsid w:val="00F53D26"/>
    <w:rsid w:val="00F541B2"/>
    <w:rsid w:val="00F6262A"/>
    <w:rsid w:val="00F62F5F"/>
    <w:rsid w:val="00F65C84"/>
    <w:rsid w:val="00F82F2A"/>
    <w:rsid w:val="00F93220"/>
    <w:rsid w:val="00FA0416"/>
    <w:rsid w:val="00FA3D50"/>
    <w:rsid w:val="00FA6266"/>
    <w:rsid w:val="00FC3E79"/>
    <w:rsid w:val="00FC485E"/>
    <w:rsid w:val="00FE038A"/>
    <w:rsid w:val="00FE0AA4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E79E5"/>
    <w:rPr>
      <w:b/>
      <w:bCs/>
    </w:rPr>
  </w:style>
  <w:style w:type="character" w:styleId="Uwydatnienie">
    <w:name w:val="Emphasis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E79E5"/>
    <w:rPr>
      <w:color w:val="000000"/>
      <w:u w:val="single"/>
    </w:rPr>
  </w:style>
  <w:style w:type="character" w:styleId="Tytuksiki">
    <w:name w:val="Book Title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3E79E5"/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60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030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Równania. III etap edukacyjny</dc:subject>
  <dc:creator>Ania</dc:creator>
  <cp:keywords>Analiza, równanie, rozwiązanie, etapy rozwiązań, kąty obwód</cp:keywords>
  <cp:lastModifiedBy>Ania</cp:lastModifiedBy>
  <cp:revision>4</cp:revision>
  <cp:lastPrinted>2013-08-27T22:35:00Z</cp:lastPrinted>
  <dcterms:created xsi:type="dcterms:W3CDTF">2013-08-22T17:52:00Z</dcterms:created>
  <dcterms:modified xsi:type="dcterms:W3CDTF">2013-08-27T22:35:00Z</dcterms:modified>
</cp:coreProperties>
</file>